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8D" w:rsidRDefault="00244992" w:rsidP="00425D49">
      <w:pPr>
        <w:pStyle w:val="Heading1"/>
        <w:jc w:val="center"/>
      </w:pPr>
      <w:r>
        <w:t>Clients</w:t>
      </w:r>
      <w:r w:rsidR="00426124">
        <w:t xml:space="preserve"> Bulk</w:t>
      </w:r>
      <w:r w:rsidR="00EE5E1B">
        <w:t xml:space="preserve"> Upload Help and Instructions</w:t>
      </w:r>
      <w:r w:rsidR="00425D49">
        <w:br/>
      </w:r>
      <w:r w:rsidR="00425D49">
        <w:br/>
      </w:r>
    </w:p>
    <w:p w:rsidR="00E07878" w:rsidRPr="000959FE" w:rsidRDefault="000959FE" w:rsidP="00E07878">
      <w:pPr>
        <w:rPr>
          <w:b/>
          <w:bCs/>
        </w:rPr>
      </w:pPr>
      <w:r w:rsidRPr="000959FE">
        <w:rPr>
          <w:b/>
          <w:bCs/>
        </w:rPr>
        <w:t>Common Instructions</w:t>
      </w:r>
    </w:p>
    <w:p w:rsidR="00465F16" w:rsidRDefault="00465F16" w:rsidP="000959FE">
      <w:pPr>
        <w:pStyle w:val="ListParagraph"/>
        <w:numPr>
          <w:ilvl w:val="0"/>
          <w:numId w:val="10"/>
        </w:numPr>
        <w:jc w:val="both"/>
      </w:pPr>
      <w:r>
        <w:t>You can edit your data in the sample file. The column order must be the same as in the sample file.</w:t>
      </w:r>
    </w:p>
    <w:p w:rsidR="00B1638D" w:rsidRDefault="00EE5E1B" w:rsidP="000959FE">
      <w:pPr>
        <w:pStyle w:val="ListParagraph"/>
        <w:numPr>
          <w:ilvl w:val="0"/>
          <w:numId w:val="10"/>
        </w:numPr>
        <w:jc w:val="both"/>
      </w:pPr>
      <w:r>
        <w:t xml:space="preserve">Columns marked with </w:t>
      </w:r>
      <w:r w:rsidRPr="000959FE">
        <w:rPr>
          <w:color w:val="FF0000"/>
        </w:rPr>
        <w:t>*</w:t>
      </w:r>
      <w:r>
        <w:t xml:space="preserve"> are required.</w:t>
      </w:r>
    </w:p>
    <w:p w:rsidR="000959FE" w:rsidRDefault="000959FE" w:rsidP="000959FE">
      <w:pPr>
        <w:pStyle w:val="ListParagraph"/>
        <w:numPr>
          <w:ilvl w:val="0"/>
          <w:numId w:val="10"/>
        </w:numPr>
        <w:jc w:val="both"/>
      </w:pPr>
      <w:r>
        <w:t xml:space="preserve">If the </w:t>
      </w:r>
      <w:r w:rsidRPr="000959FE">
        <w:rPr>
          <w:b/>
          <w:bCs/>
        </w:rPr>
        <w:t>Account Creation Email Status (</w:t>
      </w:r>
      <w:r>
        <w:rPr>
          <w:rStyle w:val="Strong"/>
        </w:rPr>
        <w:t>Settings &gt; Notification Templates</w:t>
      </w:r>
      <w:r w:rsidRPr="000959FE">
        <w:rPr>
          <w:b/>
          <w:bCs/>
        </w:rPr>
        <w:t>)</w:t>
      </w:r>
      <w:r>
        <w:t xml:space="preserve"> is set to active, ensure that the email settings are properly configured and operational.</w:t>
      </w:r>
    </w:p>
    <w:p w:rsidR="00465F16" w:rsidRPr="000959FE" w:rsidRDefault="000959FE" w:rsidP="00E07878">
      <w:pPr>
        <w:jc w:val="both"/>
        <w:rPr>
          <w:b/>
          <w:bCs/>
        </w:rPr>
      </w:pPr>
      <w:r w:rsidRPr="000959FE">
        <w:rPr>
          <w:b/>
          <w:bCs/>
        </w:rPr>
        <w:t>Column Specific Necessary Instructions</w:t>
      </w:r>
    </w:p>
    <w:p w:rsidR="006E6F1E" w:rsidRDefault="006E6F1E" w:rsidP="006E6F1E">
      <w:pPr>
        <w:shd w:val="clear" w:color="auto" w:fill="FFFFFF"/>
        <w:spacing w:line="263" w:lineRule="atLeast"/>
        <w:rPr>
          <w:rFonts w:ascii="Consolas" w:eastAsia="Times New Roman" w:hAnsi="Consolas" w:cs="Times New Roman"/>
          <w:color w:val="A31515"/>
          <w:sz w:val="19"/>
          <w:szCs w:val="19"/>
          <w:lang w:bidi="gu-IN"/>
        </w:rPr>
      </w:pPr>
      <w:r>
        <w:t xml:space="preserve">1. Is for internal purpose: </w:t>
      </w:r>
    </w:p>
    <w:p w:rsidR="006E6F1E" w:rsidRPr="00465F16" w:rsidRDefault="006E6F1E" w:rsidP="006E6F1E">
      <w:pPr>
        <w:shd w:val="clear" w:color="auto" w:fill="FFFFFF"/>
        <w:spacing w:line="263" w:lineRule="atLeast"/>
      </w:pPr>
      <w:r>
        <w:rPr>
          <w:rFonts w:ascii="Consolas" w:eastAsia="Times New Roman" w:hAnsi="Consolas" w:cs="Times New Roman"/>
          <w:color w:val="A31515"/>
          <w:sz w:val="19"/>
          <w:szCs w:val="19"/>
          <w:lang w:bidi="gu-IN"/>
        </w:rPr>
        <w:t xml:space="preserve"> </w:t>
      </w:r>
      <w:r w:rsidR="00465F16">
        <w:rPr>
          <w:rStyle w:val="Strong"/>
        </w:rPr>
        <w:t>1 means</w:t>
      </w:r>
      <w:r w:rsidR="00465F16">
        <w:t xml:space="preserve"> the client account will be created for internal use only, without granting account access to the client. The fields for </w:t>
      </w:r>
      <w:r w:rsidR="00465F16">
        <w:rPr>
          <w:rStyle w:val="Strong"/>
        </w:rPr>
        <w:t>Password</w:t>
      </w:r>
      <w:r w:rsidR="00465F16">
        <w:t xml:space="preserve">, </w:t>
      </w:r>
      <w:r w:rsidR="00465F16">
        <w:rPr>
          <w:rStyle w:val="Strong"/>
        </w:rPr>
        <w:t>Password Confirmation</w:t>
      </w:r>
      <w:r w:rsidR="00465F16">
        <w:t xml:space="preserve">, </w:t>
      </w:r>
      <w:r w:rsidR="00465F16">
        <w:rPr>
          <w:rStyle w:val="Strong"/>
        </w:rPr>
        <w:t>Status</w:t>
      </w:r>
      <w:r w:rsidR="00465F16">
        <w:t xml:space="preserve">, and </w:t>
      </w:r>
      <w:r w:rsidR="00465F16">
        <w:rPr>
          <w:rStyle w:val="Strong"/>
        </w:rPr>
        <w:t>Require Email Verification</w:t>
      </w:r>
      <w:r w:rsidR="00465F16">
        <w:t xml:space="preserve"> can be left blank.</w:t>
      </w:r>
    </w:p>
    <w:p w:rsidR="006E6F1E" w:rsidRDefault="006E6F1E" w:rsidP="006E6F1E">
      <w:pPr>
        <w:shd w:val="clear" w:color="auto" w:fill="FFFFFF"/>
        <w:spacing w:line="263" w:lineRule="atLeast"/>
      </w:pPr>
      <w:r w:rsidRPr="00465F16">
        <w:t xml:space="preserve"> </w:t>
      </w:r>
      <w:r w:rsidR="00465F16">
        <w:t xml:space="preserve"> </w:t>
      </w:r>
      <w:r w:rsidR="00465F16">
        <w:rPr>
          <w:rStyle w:val="Strong"/>
        </w:rPr>
        <w:t>0 means</w:t>
      </w:r>
      <w:r w:rsidR="00465F16">
        <w:t xml:space="preserve"> the client account will be created with access granted to the client. The fields for  </w:t>
      </w:r>
      <w:r w:rsidR="00465F16">
        <w:rPr>
          <w:rStyle w:val="Strong"/>
        </w:rPr>
        <w:t>Password</w:t>
      </w:r>
      <w:r w:rsidR="00465F16">
        <w:t xml:space="preserve">, </w:t>
      </w:r>
      <w:r w:rsidR="00465F16">
        <w:rPr>
          <w:rStyle w:val="Strong"/>
        </w:rPr>
        <w:t>Password Confirmation</w:t>
      </w:r>
      <w:r w:rsidR="00465F16">
        <w:t xml:space="preserve">, </w:t>
      </w:r>
      <w:r w:rsidR="00465F16">
        <w:rPr>
          <w:rStyle w:val="Strong"/>
        </w:rPr>
        <w:t>Status</w:t>
      </w:r>
      <w:r w:rsidR="00465F16">
        <w:t xml:space="preserve">, and </w:t>
      </w:r>
      <w:r w:rsidR="00465F16">
        <w:rPr>
          <w:rStyle w:val="Strong"/>
        </w:rPr>
        <w:t>Require Email Verification</w:t>
      </w:r>
      <w:r w:rsidR="00465F16">
        <w:t xml:space="preserve"> must be filled.</w:t>
      </w:r>
    </w:p>
    <w:p w:rsidR="000959FE" w:rsidRPr="00465F16" w:rsidRDefault="000959FE" w:rsidP="000959FE">
      <w:pPr>
        <w:jc w:val="both"/>
      </w:pPr>
      <w:r>
        <w:t xml:space="preserve">2. Date format for </w:t>
      </w:r>
      <w:r w:rsidRPr="000959FE">
        <w:rPr>
          <w:b/>
          <w:bCs/>
        </w:rPr>
        <w:t>DOB (Date of Birth)</w:t>
      </w:r>
      <w:r>
        <w:t xml:space="preserve"> and </w:t>
      </w:r>
      <w:r w:rsidRPr="000959FE">
        <w:rPr>
          <w:b/>
          <w:bCs/>
        </w:rPr>
        <w:t>DOJ (Date of Joining)</w:t>
      </w:r>
      <w:r>
        <w:t xml:space="preserve"> must be YYYY-MM-DD (e.g., 2024-01-01).</w:t>
      </w:r>
    </w:p>
    <w:p w:rsidR="00B1638D" w:rsidRDefault="000959FE" w:rsidP="00E07878">
      <w:pPr>
        <w:jc w:val="both"/>
      </w:pPr>
      <w:r>
        <w:t>3</w:t>
      </w:r>
      <w:r w:rsidR="00EE5E1B">
        <w:t>. Status:</w:t>
      </w:r>
    </w:p>
    <w:p w:rsidR="00B1638D" w:rsidRDefault="00EE5E1B" w:rsidP="00E07878">
      <w:pPr>
        <w:jc w:val="both"/>
      </w:pPr>
      <w:r>
        <w:t xml:space="preserve">   </w:t>
      </w:r>
      <w:r w:rsidRPr="00465F16">
        <w:rPr>
          <w:b/>
          <w:bCs/>
        </w:rPr>
        <w:t>1 means</w:t>
      </w:r>
      <w:r>
        <w:t xml:space="preserve"> Active.</w:t>
      </w:r>
    </w:p>
    <w:p w:rsidR="00B1638D" w:rsidRDefault="00EE5E1B" w:rsidP="00E07878">
      <w:pPr>
        <w:jc w:val="both"/>
      </w:pPr>
      <w:r>
        <w:t xml:space="preserve">   </w:t>
      </w:r>
      <w:r w:rsidRPr="00465F16">
        <w:rPr>
          <w:b/>
          <w:bCs/>
        </w:rPr>
        <w:t>0 means</w:t>
      </w:r>
      <w:r>
        <w:t xml:space="preserve"> Deactive.</w:t>
      </w:r>
    </w:p>
    <w:p w:rsidR="00B1638D" w:rsidRDefault="00EE5E1B" w:rsidP="00E07878">
      <w:pPr>
        <w:jc w:val="both"/>
      </w:pPr>
      <w:r>
        <w:t>4. Require Email Verification:</w:t>
      </w:r>
    </w:p>
    <w:p w:rsidR="00B1638D" w:rsidRDefault="00E07878" w:rsidP="00E07878">
      <w:pPr>
        <w:ind w:left="135"/>
        <w:jc w:val="both"/>
      </w:pPr>
      <w:r w:rsidRPr="00465F16">
        <w:rPr>
          <w:b/>
          <w:bCs/>
        </w:rPr>
        <w:t>1 means</w:t>
      </w:r>
      <w:r>
        <w:t xml:space="preserve"> Yes (If </w:t>
      </w:r>
      <w:r>
        <w:rPr>
          <w:rStyle w:val="Strong"/>
        </w:rPr>
        <w:t>Require Email Verification</w:t>
      </w:r>
      <w:r>
        <w:t xml:space="preserve"> is set to 1, ensure that the email settings are   properly configured and operational).</w:t>
      </w:r>
    </w:p>
    <w:p w:rsidR="00E07878" w:rsidRDefault="00EE5E1B" w:rsidP="00E07878">
      <w:pPr>
        <w:jc w:val="both"/>
      </w:pPr>
      <w:r>
        <w:t xml:space="preserve">   </w:t>
      </w:r>
      <w:r w:rsidRPr="00465F16">
        <w:rPr>
          <w:b/>
          <w:bCs/>
        </w:rPr>
        <w:t>0 means</w:t>
      </w:r>
      <w:r>
        <w:t xml:space="preserve"> No.</w:t>
      </w:r>
    </w:p>
    <w:p w:rsidR="00B1638D" w:rsidRDefault="00EE5E1B">
      <w:pPr>
        <w:pStyle w:val="Heading1"/>
      </w:pPr>
      <w:r>
        <w:t>Country ISO Code List</w:t>
      </w:r>
    </w:p>
    <w:tbl>
      <w:tblPr>
        <w:tblStyle w:val="TableGrid"/>
        <w:tblW w:w="0" w:type="auto"/>
        <w:tblLook w:val="04A0"/>
      </w:tblPr>
      <w:tblGrid>
        <w:gridCol w:w="4320"/>
        <w:gridCol w:w="4320"/>
      </w:tblGrid>
      <w:tr w:rsidR="00B1638D">
        <w:tc>
          <w:tcPr>
            <w:tcW w:w="4320" w:type="dxa"/>
          </w:tcPr>
          <w:p w:rsidR="00B1638D" w:rsidRDefault="00EE5E1B">
            <w:r>
              <w:t>Country Code</w:t>
            </w:r>
          </w:p>
        </w:tc>
        <w:tc>
          <w:tcPr>
            <w:tcW w:w="4320" w:type="dxa"/>
          </w:tcPr>
          <w:p w:rsidR="00B1638D" w:rsidRDefault="00EE5E1B">
            <w:r>
              <w:t>Country Name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AF</w:t>
            </w:r>
          </w:p>
        </w:tc>
        <w:tc>
          <w:tcPr>
            <w:tcW w:w="4320" w:type="dxa"/>
          </w:tcPr>
          <w:p w:rsidR="00B1638D" w:rsidRDefault="00EE5E1B">
            <w:r>
              <w:t>Afghanistan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AL</w:t>
            </w:r>
          </w:p>
        </w:tc>
        <w:tc>
          <w:tcPr>
            <w:tcW w:w="4320" w:type="dxa"/>
          </w:tcPr>
          <w:p w:rsidR="00B1638D" w:rsidRDefault="00EE5E1B">
            <w:r>
              <w:t>Albania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DZ</w:t>
            </w:r>
          </w:p>
        </w:tc>
        <w:tc>
          <w:tcPr>
            <w:tcW w:w="4320" w:type="dxa"/>
          </w:tcPr>
          <w:p w:rsidR="00B1638D" w:rsidRDefault="00EE5E1B">
            <w:r>
              <w:t>Algeria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AS</w:t>
            </w:r>
          </w:p>
        </w:tc>
        <w:tc>
          <w:tcPr>
            <w:tcW w:w="4320" w:type="dxa"/>
          </w:tcPr>
          <w:p w:rsidR="00B1638D" w:rsidRDefault="00EE5E1B">
            <w:r>
              <w:t>American Samoa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lastRenderedPageBreak/>
              <w:t>AD</w:t>
            </w:r>
          </w:p>
        </w:tc>
        <w:tc>
          <w:tcPr>
            <w:tcW w:w="4320" w:type="dxa"/>
          </w:tcPr>
          <w:p w:rsidR="00B1638D" w:rsidRDefault="00EE5E1B">
            <w:r>
              <w:t>Andorra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AO</w:t>
            </w:r>
          </w:p>
        </w:tc>
        <w:tc>
          <w:tcPr>
            <w:tcW w:w="4320" w:type="dxa"/>
          </w:tcPr>
          <w:p w:rsidR="00B1638D" w:rsidRDefault="00EE5E1B">
            <w:r>
              <w:t>Angola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AI</w:t>
            </w:r>
          </w:p>
        </w:tc>
        <w:tc>
          <w:tcPr>
            <w:tcW w:w="4320" w:type="dxa"/>
          </w:tcPr>
          <w:p w:rsidR="00B1638D" w:rsidRDefault="00EE5E1B">
            <w:r>
              <w:t>Anguilla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AQ</w:t>
            </w:r>
          </w:p>
        </w:tc>
        <w:tc>
          <w:tcPr>
            <w:tcW w:w="4320" w:type="dxa"/>
          </w:tcPr>
          <w:p w:rsidR="00B1638D" w:rsidRDefault="00EE5E1B">
            <w:r>
              <w:t>Antarctica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AG</w:t>
            </w:r>
          </w:p>
        </w:tc>
        <w:tc>
          <w:tcPr>
            <w:tcW w:w="4320" w:type="dxa"/>
          </w:tcPr>
          <w:p w:rsidR="00B1638D" w:rsidRDefault="00EE5E1B">
            <w:r>
              <w:t>Antigua and Barbuda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AR</w:t>
            </w:r>
          </w:p>
        </w:tc>
        <w:tc>
          <w:tcPr>
            <w:tcW w:w="4320" w:type="dxa"/>
          </w:tcPr>
          <w:p w:rsidR="00B1638D" w:rsidRDefault="00EE5E1B">
            <w:r>
              <w:t>Argentina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AM</w:t>
            </w:r>
          </w:p>
        </w:tc>
        <w:tc>
          <w:tcPr>
            <w:tcW w:w="4320" w:type="dxa"/>
          </w:tcPr>
          <w:p w:rsidR="00B1638D" w:rsidRDefault="00EE5E1B">
            <w:r>
              <w:t>Armenia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AW</w:t>
            </w:r>
          </w:p>
        </w:tc>
        <w:tc>
          <w:tcPr>
            <w:tcW w:w="4320" w:type="dxa"/>
          </w:tcPr>
          <w:p w:rsidR="00B1638D" w:rsidRDefault="00EE5E1B">
            <w:r>
              <w:t>Aruba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AU</w:t>
            </w:r>
          </w:p>
        </w:tc>
        <w:tc>
          <w:tcPr>
            <w:tcW w:w="4320" w:type="dxa"/>
          </w:tcPr>
          <w:p w:rsidR="00B1638D" w:rsidRDefault="00EE5E1B">
            <w:r>
              <w:t>Australia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AT</w:t>
            </w:r>
          </w:p>
        </w:tc>
        <w:tc>
          <w:tcPr>
            <w:tcW w:w="4320" w:type="dxa"/>
          </w:tcPr>
          <w:p w:rsidR="00B1638D" w:rsidRDefault="00EE5E1B">
            <w:r>
              <w:t>Austria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AZ</w:t>
            </w:r>
          </w:p>
        </w:tc>
        <w:tc>
          <w:tcPr>
            <w:tcW w:w="4320" w:type="dxa"/>
          </w:tcPr>
          <w:p w:rsidR="00B1638D" w:rsidRDefault="00EE5E1B">
            <w:r>
              <w:t>Azerbaijan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BS</w:t>
            </w:r>
          </w:p>
        </w:tc>
        <w:tc>
          <w:tcPr>
            <w:tcW w:w="4320" w:type="dxa"/>
          </w:tcPr>
          <w:p w:rsidR="00B1638D" w:rsidRDefault="00EE5E1B">
            <w:r>
              <w:t>Bahamas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BH</w:t>
            </w:r>
          </w:p>
        </w:tc>
        <w:tc>
          <w:tcPr>
            <w:tcW w:w="4320" w:type="dxa"/>
          </w:tcPr>
          <w:p w:rsidR="00B1638D" w:rsidRDefault="00EE5E1B">
            <w:r>
              <w:t>Bahrain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BD</w:t>
            </w:r>
          </w:p>
        </w:tc>
        <w:tc>
          <w:tcPr>
            <w:tcW w:w="4320" w:type="dxa"/>
          </w:tcPr>
          <w:p w:rsidR="00B1638D" w:rsidRDefault="00EE5E1B">
            <w:r>
              <w:t>Bangladesh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BB</w:t>
            </w:r>
          </w:p>
        </w:tc>
        <w:tc>
          <w:tcPr>
            <w:tcW w:w="4320" w:type="dxa"/>
          </w:tcPr>
          <w:p w:rsidR="00B1638D" w:rsidRDefault="00EE5E1B">
            <w:r>
              <w:t>Barbados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BY</w:t>
            </w:r>
          </w:p>
        </w:tc>
        <w:tc>
          <w:tcPr>
            <w:tcW w:w="4320" w:type="dxa"/>
          </w:tcPr>
          <w:p w:rsidR="00B1638D" w:rsidRDefault="00EE5E1B">
            <w:r>
              <w:t>Belarus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BE</w:t>
            </w:r>
          </w:p>
        </w:tc>
        <w:tc>
          <w:tcPr>
            <w:tcW w:w="4320" w:type="dxa"/>
          </w:tcPr>
          <w:p w:rsidR="00B1638D" w:rsidRDefault="00EE5E1B">
            <w:r>
              <w:t>Belgium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BZ</w:t>
            </w:r>
          </w:p>
        </w:tc>
        <w:tc>
          <w:tcPr>
            <w:tcW w:w="4320" w:type="dxa"/>
          </w:tcPr>
          <w:p w:rsidR="00B1638D" w:rsidRDefault="00EE5E1B">
            <w:r>
              <w:t>Belize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BJ</w:t>
            </w:r>
          </w:p>
        </w:tc>
        <w:tc>
          <w:tcPr>
            <w:tcW w:w="4320" w:type="dxa"/>
          </w:tcPr>
          <w:p w:rsidR="00B1638D" w:rsidRDefault="00EE5E1B">
            <w:r>
              <w:t>Benin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BM</w:t>
            </w:r>
          </w:p>
        </w:tc>
        <w:tc>
          <w:tcPr>
            <w:tcW w:w="4320" w:type="dxa"/>
          </w:tcPr>
          <w:p w:rsidR="00B1638D" w:rsidRDefault="00EE5E1B">
            <w:r>
              <w:t>Bermuda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BT</w:t>
            </w:r>
          </w:p>
        </w:tc>
        <w:tc>
          <w:tcPr>
            <w:tcW w:w="4320" w:type="dxa"/>
          </w:tcPr>
          <w:p w:rsidR="00B1638D" w:rsidRDefault="00EE5E1B">
            <w:r>
              <w:t>Bhutan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BO</w:t>
            </w:r>
          </w:p>
        </w:tc>
        <w:tc>
          <w:tcPr>
            <w:tcW w:w="4320" w:type="dxa"/>
          </w:tcPr>
          <w:p w:rsidR="00B1638D" w:rsidRDefault="00EE5E1B">
            <w:r>
              <w:t>Bolivia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BA</w:t>
            </w:r>
          </w:p>
        </w:tc>
        <w:tc>
          <w:tcPr>
            <w:tcW w:w="4320" w:type="dxa"/>
          </w:tcPr>
          <w:p w:rsidR="00B1638D" w:rsidRDefault="00EE5E1B">
            <w:r>
              <w:t>Bosnia and Herzegovina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BW</w:t>
            </w:r>
          </w:p>
        </w:tc>
        <w:tc>
          <w:tcPr>
            <w:tcW w:w="4320" w:type="dxa"/>
          </w:tcPr>
          <w:p w:rsidR="00B1638D" w:rsidRDefault="00EE5E1B">
            <w:r>
              <w:t>Botswana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BR</w:t>
            </w:r>
          </w:p>
        </w:tc>
        <w:tc>
          <w:tcPr>
            <w:tcW w:w="4320" w:type="dxa"/>
          </w:tcPr>
          <w:p w:rsidR="00B1638D" w:rsidRDefault="00EE5E1B">
            <w:r>
              <w:t>Brazil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IO</w:t>
            </w:r>
          </w:p>
        </w:tc>
        <w:tc>
          <w:tcPr>
            <w:tcW w:w="4320" w:type="dxa"/>
          </w:tcPr>
          <w:p w:rsidR="00B1638D" w:rsidRDefault="00EE5E1B">
            <w:r>
              <w:t>British Indian Ocean Territory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VG</w:t>
            </w:r>
          </w:p>
        </w:tc>
        <w:tc>
          <w:tcPr>
            <w:tcW w:w="4320" w:type="dxa"/>
          </w:tcPr>
          <w:p w:rsidR="00B1638D" w:rsidRDefault="00EE5E1B">
            <w:r>
              <w:t>British Virgin Islands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BN</w:t>
            </w:r>
          </w:p>
        </w:tc>
        <w:tc>
          <w:tcPr>
            <w:tcW w:w="4320" w:type="dxa"/>
          </w:tcPr>
          <w:p w:rsidR="00B1638D" w:rsidRDefault="00EE5E1B">
            <w:r>
              <w:t>Brunei Darussalam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BG</w:t>
            </w:r>
          </w:p>
        </w:tc>
        <w:tc>
          <w:tcPr>
            <w:tcW w:w="4320" w:type="dxa"/>
          </w:tcPr>
          <w:p w:rsidR="00B1638D" w:rsidRDefault="00EE5E1B">
            <w:r>
              <w:t>Bulgaria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BF</w:t>
            </w:r>
          </w:p>
        </w:tc>
        <w:tc>
          <w:tcPr>
            <w:tcW w:w="4320" w:type="dxa"/>
          </w:tcPr>
          <w:p w:rsidR="00B1638D" w:rsidRDefault="00EE5E1B">
            <w:r>
              <w:t>Burkina Faso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BI</w:t>
            </w:r>
          </w:p>
        </w:tc>
        <w:tc>
          <w:tcPr>
            <w:tcW w:w="4320" w:type="dxa"/>
          </w:tcPr>
          <w:p w:rsidR="00B1638D" w:rsidRDefault="00EE5E1B">
            <w:r>
              <w:t>Burundi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KH</w:t>
            </w:r>
          </w:p>
        </w:tc>
        <w:tc>
          <w:tcPr>
            <w:tcW w:w="4320" w:type="dxa"/>
          </w:tcPr>
          <w:p w:rsidR="00B1638D" w:rsidRDefault="00EE5E1B">
            <w:r>
              <w:t>Cambodia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CM</w:t>
            </w:r>
          </w:p>
        </w:tc>
        <w:tc>
          <w:tcPr>
            <w:tcW w:w="4320" w:type="dxa"/>
          </w:tcPr>
          <w:p w:rsidR="00B1638D" w:rsidRDefault="00EE5E1B">
            <w:r>
              <w:t>Cameroon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CA</w:t>
            </w:r>
          </w:p>
        </w:tc>
        <w:tc>
          <w:tcPr>
            <w:tcW w:w="4320" w:type="dxa"/>
          </w:tcPr>
          <w:p w:rsidR="00B1638D" w:rsidRDefault="00EE5E1B">
            <w:r>
              <w:t>Canada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CV</w:t>
            </w:r>
          </w:p>
        </w:tc>
        <w:tc>
          <w:tcPr>
            <w:tcW w:w="4320" w:type="dxa"/>
          </w:tcPr>
          <w:p w:rsidR="00B1638D" w:rsidRDefault="00EE5E1B">
            <w:r>
              <w:t>Cape Verde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KY</w:t>
            </w:r>
          </w:p>
        </w:tc>
        <w:tc>
          <w:tcPr>
            <w:tcW w:w="4320" w:type="dxa"/>
          </w:tcPr>
          <w:p w:rsidR="00B1638D" w:rsidRDefault="00EE5E1B">
            <w:r>
              <w:t>Cayman Islands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CF</w:t>
            </w:r>
          </w:p>
        </w:tc>
        <w:tc>
          <w:tcPr>
            <w:tcW w:w="4320" w:type="dxa"/>
          </w:tcPr>
          <w:p w:rsidR="00B1638D" w:rsidRDefault="00EE5E1B">
            <w:r>
              <w:t>Central African Republic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TD</w:t>
            </w:r>
          </w:p>
        </w:tc>
        <w:tc>
          <w:tcPr>
            <w:tcW w:w="4320" w:type="dxa"/>
          </w:tcPr>
          <w:p w:rsidR="00B1638D" w:rsidRDefault="00EE5E1B">
            <w:r>
              <w:t>Chad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CL</w:t>
            </w:r>
          </w:p>
        </w:tc>
        <w:tc>
          <w:tcPr>
            <w:tcW w:w="4320" w:type="dxa"/>
          </w:tcPr>
          <w:p w:rsidR="00B1638D" w:rsidRDefault="00EE5E1B">
            <w:r>
              <w:t>Chile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CN</w:t>
            </w:r>
          </w:p>
        </w:tc>
        <w:tc>
          <w:tcPr>
            <w:tcW w:w="4320" w:type="dxa"/>
          </w:tcPr>
          <w:p w:rsidR="00B1638D" w:rsidRDefault="00EE5E1B">
            <w:r>
              <w:t>China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CX</w:t>
            </w:r>
          </w:p>
        </w:tc>
        <w:tc>
          <w:tcPr>
            <w:tcW w:w="4320" w:type="dxa"/>
          </w:tcPr>
          <w:p w:rsidR="00B1638D" w:rsidRDefault="00EE5E1B">
            <w:r>
              <w:t>Christmas Island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CC</w:t>
            </w:r>
          </w:p>
        </w:tc>
        <w:tc>
          <w:tcPr>
            <w:tcW w:w="4320" w:type="dxa"/>
          </w:tcPr>
          <w:p w:rsidR="00B1638D" w:rsidRDefault="00EE5E1B">
            <w:r>
              <w:t>Cocos (Keeling) Islands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CO</w:t>
            </w:r>
          </w:p>
        </w:tc>
        <w:tc>
          <w:tcPr>
            <w:tcW w:w="4320" w:type="dxa"/>
          </w:tcPr>
          <w:p w:rsidR="00B1638D" w:rsidRDefault="00EE5E1B">
            <w:r>
              <w:t>Colombia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KM</w:t>
            </w:r>
          </w:p>
        </w:tc>
        <w:tc>
          <w:tcPr>
            <w:tcW w:w="4320" w:type="dxa"/>
          </w:tcPr>
          <w:p w:rsidR="00B1638D" w:rsidRDefault="00EE5E1B">
            <w:r>
              <w:t>Comoros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CG</w:t>
            </w:r>
          </w:p>
        </w:tc>
        <w:tc>
          <w:tcPr>
            <w:tcW w:w="4320" w:type="dxa"/>
          </w:tcPr>
          <w:p w:rsidR="00B1638D" w:rsidRDefault="00EE5E1B">
            <w:r>
              <w:t>Congo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CD</w:t>
            </w:r>
          </w:p>
        </w:tc>
        <w:tc>
          <w:tcPr>
            <w:tcW w:w="4320" w:type="dxa"/>
          </w:tcPr>
          <w:p w:rsidR="00B1638D" w:rsidRDefault="00EE5E1B">
            <w:r>
              <w:t>Congo (Democratic Republic)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CK</w:t>
            </w:r>
          </w:p>
        </w:tc>
        <w:tc>
          <w:tcPr>
            <w:tcW w:w="4320" w:type="dxa"/>
          </w:tcPr>
          <w:p w:rsidR="00B1638D" w:rsidRDefault="00EE5E1B">
            <w:r>
              <w:t>Cook Islands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CR</w:t>
            </w:r>
          </w:p>
        </w:tc>
        <w:tc>
          <w:tcPr>
            <w:tcW w:w="4320" w:type="dxa"/>
          </w:tcPr>
          <w:p w:rsidR="00B1638D" w:rsidRDefault="00EE5E1B">
            <w:r>
              <w:t>Costa Rica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lastRenderedPageBreak/>
              <w:t>HR</w:t>
            </w:r>
          </w:p>
        </w:tc>
        <w:tc>
          <w:tcPr>
            <w:tcW w:w="4320" w:type="dxa"/>
          </w:tcPr>
          <w:p w:rsidR="00B1638D" w:rsidRDefault="00EE5E1B">
            <w:r>
              <w:t>Croatia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CU</w:t>
            </w:r>
          </w:p>
        </w:tc>
        <w:tc>
          <w:tcPr>
            <w:tcW w:w="4320" w:type="dxa"/>
          </w:tcPr>
          <w:p w:rsidR="00B1638D" w:rsidRDefault="00EE5E1B">
            <w:r>
              <w:t>Cuba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CW</w:t>
            </w:r>
          </w:p>
        </w:tc>
        <w:tc>
          <w:tcPr>
            <w:tcW w:w="4320" w:type="dxa"/>
          </w:tcPr>
          <w:p w:rsidR="00B1638D" w:rsidRDefault="00EE5E1B">
            <w:r>
              <w:t>Curaçao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CY</w:t>
            </w:r>
          </w:p>
        </w:tc>
        <w:tc>
          <w:tcPr>
            <w:tcW w:w="4320" w:type="dxa"/>
          </w:tcPr>
          <w:p w:rsidR="00B1638D" w:rsidRDefault="00EE5E1B">
            <w:r>
              <w:t>Cyprus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CZ</w:t>
            </w:r>
          </w:p>
        </w:tc>
        <w:tc>
          <w:tcPr>
            <w:tcW w:w="4320" w:type="dxa"/>
          </w:tcPr>
          <w:p w:rsidR="00B1638D" w:rsidRDefault="00EE5E1B">
            <w:r>
              <w:t>Czech Republic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DK</w:t>
            </w:r>
          </w:p>
        </w:tc>
        <w:tc>
          <w:tcPr>
            <w:tcW w:w="4320" w:type="dxa"/>
          </w:tcPr>
          <w:p w:rsidR="00B1638D" w:rsidRDefault="00EE5E1B">
            <w:r>
              <w:t>Denmark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DJ</w:t>
            </w:r>
          </w:p>
        </w:tc>
        <w:tc>
          <w:tcPr>
            <w:tcW w:w="4320" w:type="dxa"/>
          </w:tcPr>
          <w:p w:rsidR="00B1638D" w:rsidRDefault="00EE5E1B">
            <w:r>
              <w:t>Djibouti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DM</w:t>
            </w:r>
          </w:p>
        </w:tc>
        <w:tc>
          <w:tcPr>
            <w:tcW w:w="4320" w:type="dxa"/>
          </w:tcPr>
          <w:p w:rsidR="00B1638D" w:rsidRDefault="00EE5E1B">
            <w:r>
              <w:t>Dominica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DO</w:t>
            </w:r>
          </w:p>
        </w:tc>
        <w:tc>
          <w:tcPr>
            <w:tcW w:w="4320" w:type="dxa"/>
          </w:tcPr>
          <w:p w:rsidR="00B1638D" w:rsidRDefault="00EE5E1B">
            <w:r>
              <w:t>Dominican Republic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EC</w:t>
            </w:r>
          </w:p>
        </w:tc>
        <w:tc>
          <w:tcPr>
            <w:tcW w:w="4320" w:type="dxa"/>
          </w:tcPr>
          <w:p w:rsidR="00B1638D" w:rsidRDefault="00EE5E1B">
            <w:r>
              <w:t>Ecuador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EG</w:t>
            </w:r>
          </w:p>
        </w:tc>
        <w:tc>
          <w:tcPr>
            <w:tcW w:w="4320" w:type="dxa"/>
          </w:tcPr>
          <w:p w:rsidR="00B1638D" w:rsidRDefault="00EE5E1B">
            <w:r>
              <w:t>Egypt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SV</w:t>
            </w:r>
          </w:p>
        </w:tc>
        <w:tc>
          <w:tcPr>
            <w:tcW w:w="4320" w:type="dxa"/>
          </w:tcPr>
          <w:p w:rsidR="00B1638D" w:rsidRDefault="00EE5E1B">
            <w:r>
              <w:t>El Salvador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GQ</w:t>
            </w:r>
          </w:p>
        </w:tc>
        <w:tc>
          <w:tcPr>
            <w:tcW w:w="4320" w:type="dxa"/>
          </w:tcPr>
          <w:p w:rsidR="00B1638D" w:rsidRDefault="00EE5E1B">
            <w:r>
              <w:t>Equatorial Guinea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ER</w:t>
            </w:r>
          </w:p>
        </w:tc>
        <w:tc>
          <w:tcPr>
            <w:tcW w:w="4320" w:type="dxa"/>
          </w:tcPr>
          <w:p w:rsidR="00B1638D" w:rsidRDefault="00EE5E1B">
            <w:r>
              <w:t>Eritrea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EE</w:t>
            </w:r>
          </w:p>
        </w:tc>
        <w:tc>
          <w:tcPr>
            <w:tcW w:w="4320" w:type="dxa"/>
          </w:tcPr>
          <w:p w:rsidR="00B1638D" w:rsidRDefault="00EE5E1B">
            <w:r>
              <w:t>Estonia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ET</w:t>
            </w:r>
          </w:p>
        </w:tc>
        <w:tc>
          <w:tcPr>
            <w:tcW w:w="4320" w:type="dxa"/>
          </w:tcPr>
          <w:p w:rsidR="00B1638D" w:rsidRDefault="00EE5E1B">
            <w:r>
              <w:t>Ethiopia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FK</w:t>
            </w:r>
          </w:p>
        </w:tc>
        <w:tc>
          <w:tcPr>
            <w:tcW w:w="4320" w:type="dxa"/>
          </w:tcPr>
          <w:p w:rsidR="00B1638D" w:rsidRDefault="00EE5E1B">
            <w:r>
              <w:t>Falkland Islands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FO</w:t>
            </w:r>
          </w:p>
        </w:tc>
        <w:tc>
          <w:tcPr>
            <w:tcW w:w="4320" w:type="dxa"/>
          </w:tcPr>
          <w:p w:rsidR="00B1638D" w:rsidRDefault="00EE5E1B">
            <w:r>
              <w:t>Faroe Islands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FJ</w:t>
            </w:r>
          </w:p>
        </w:tc>
        <w:tc>
          <w:tcPr>
            <w:tcW w:w="4320" w:type="dxa"/>
          </w:tcPr>
          <w:p w:rsidR="00B1638D" w:rsidRDefault="00EE5E1B">
            <w:r>
              <w:t>Fiji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FI</w:t>
            </w:r>
          </w:p>
        </w:tc>
        <w:tc>
          <w:tcPr>
            <w:tcW w:w="4320" w:type="dxa"/>
          </w:tcPr>
          <w:p w:rsidR="00B1638D" w:rsidRDefault="00EE5E1B">
            <w:r>
              <w:t>Finland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FR</w:t>
            </w:r>
          </w:p>
        </w:tc>
        <w:tc>
          <w:tcPr>
            <w:tcW w:w="4320" w:type="dxa"/>
          </w:tcPr>
          <w:p w:rsidR="00B1638D" w:rsidRDefault="00EE5E1B">
            <w:r>
              <w:t>France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GF</w:t>
            </w:r>
          </w:p>
        </w:tc>
        <w:tc>
          <w:tcPr>
            <w:tcW w:w="4320" w:type="dxa"/>
          </w:tcPr>
          <w:p w:rsidR="00B1638D" w:rsidRDefault="00EE5E1B">
            <w:r>
              <w:t>French Guiana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PF</w:t>
            </w:r>
          </w:p>
        </w:tc>
        <w:tc>
          <w:tcPr>
            <w:tcW w:w="4320" w:type="dxa"/>
          </w:tcPr>
          <w:p w:rsidR="00B1638D" w:rsidRDefault="00EE5E1B">
            <w:r>
              <w:t>French Polynesia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TF</w:t>
            </w:r>
          </w:p>
        </w:tc>
        <w:tc>
          <w:tcPr>
            <w:tcW w:w="4320" w:type="dxa"/>
          </w:tcPr>
          <w:p w:rsidR="00B1638D" w:rsidRDefault="00EE5E1B">
            <w:r>
              <w:t>French Southern Territories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GA</w:t>
            </w:r>
          </w:p>
        </w:tc>
        <w:tc>
          <w:tcPr>
            <w:tcW w:w="4320" w:type="dxa"/>
          </w:tcPr>
          <w:p w:rsidR="00B1638D" w:rsidRDefault="00EE5E1B">
            <w:r>
              <w:t>Gabon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GM</w:t>
            </w:r>
          </w:p>
        </w:tc>
        <w:tc>
          <w:tcPr>
            <w:tcW w:w="4320" w:type="dxa"/>
          </w:tcPr>
          <w:p w:rsidR="00B1638D" w:rsidRDefault="00EE5E1B">
            <w:r>
              <w:t>Gambia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GE</w:t>
            </w:r>
          </w:p>
        </w:tc>
        <w:tc>
          <w:tcPr>
            <w:tcW w:w="4320" w:type="dxa"/>
          </w:tcPr>
          <w:p w:rsidR="00B1638D" w:rsidRDefault="00EE5E1B">
            <w:r>
              <w:t>Georgia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DE</w:t>
            </w:r>
          </w:p>
        </w:tc>
        <w:tc>
          <w:tcPr>
            <w:tcW w:w="4320" w:type="dxa"/>
          </w:tcPr>
          <w:p w:rsidR="00B1638D" w:rsidRDefault="00EE5E1B">
            <w:r>
              <w:t>Germany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GH</w:t>
            </w:r>
          </w:p>
        </w:tc>
        <w:tc>
          <w:tcPr>
            <w:tcW w:w="4320" w:type="dxa"/>
          </w:tcPr>
          <w:p w:rsidR="00B1638D" w:rsidRDefault="00EE5E1B">
            <w:r>
              <w:t>Ghana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GI</w:t>
            </w:r>
          </w:p>
        </w:tc>
        <w:tc>
          <w:tcPr>
            <w:tcW w:w="4320" w:type="dxa"/>
          </w:tcPr>
          <w:p w:rsidR="00B1638D" w:rsidRDefault="00EE5E1B">
            <w:r>
              <w:t>Gibraltar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GR</w:t>
            </w:r>
          </w:p>
        </w:tc>
        <w:tc>
          <w:tcPr>
            <w:tcW w:w="4320" w:type="dxa"/>
          </w:tcPr>
          <w:p w:rsidR="00B1638D" w:rsidRDefault="00EE5E1B">
            <w:r>
              <w:t>Greece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GL</w:t>
            </w:r>
          </w:p>
        </w:tc>
        <w:tc>
          <w:tcPr>
            <w:tcW w:w="4320" w:type="dxa"/>
          </w:tcPr>
          <w:p w:rsidR="00B1638D" w:rsidRDefault="00EE5E1B">
            <w:r>
              <w:t>Greenland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GD</w:t>
            </w:r>
          </w:p>
        </w:tc>
        <w:tc>
          <w:tcPr>
            <w:tcW w:w="4320" w:type="dxa"/>
          </w:tcPr>
          <w:p w:rsidR="00B1638D" w:rsidRDefault="00EE5E1B">
            <w:r>
              <w:t>Grenada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GP</w:t>
            </w:r>
          </w:p>
        </w:tc>
        <w:tc>
          <w:tcPr>
            <w:tcW w:w="4320" w:type="dxa"/>
          </w:tcPr>
          <w:p w:rsidR="00B1638D" w:rsidRDefault="00EE5E1B">
            <w:r>
              <w:t>Guadeloupe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GU</w:t>
            </w:r>
          </w:p>
        </w:tc>
        <w:tc>
          <w:tcPr>
            <w:tcW w:w="4320" w:type="dxa"/>
          </w:tcPr>
          <w:p w:rsidR="00B1638D" w:rsidRDefault="00EE5E1B">
            <w:r>
              <w:t>Guam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GT</w:t>
            </w:r>
          </w:p>
        </w:tc>
        <w:tc>
          <w:tcPr>
            <w:tcW w:w="4320" w:type="dxa"/>
          </w:tcPr>
          <w:p w:rsidR="00B1638D" w:rsidRDefault="00EE5E1B">
            <w:r>
              <w:t>Guatemala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GG</w:t>
            </w:r>
          </w:p>
        </w:tc>
        <w:tc>
          <w:tcPr>
            <w:tcW w:w="4320" w:type="dxa"/>
          </w:tcPr>
          <w:p w:rsidR="00B1638D" w:rsidRDefault="00EE5E1B">
            <w:r>
              <w:t>Guernsey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GN</w:t>
            </w:r>
          </w:p>
        </w:tc>
        <w:tc>
          <w:tcPr>
            <w:tcW w:w="4320" w:type="dxa"/>
          </w:tcPr>
          <w:p w:rsidR="00B1638D" w:rsidRDefault="00EE5E1B">
            <w:r>
              <w:t>Guinea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GW</w:t>
            </w:r>
          </w:p>
        </w:tc>
        <w:tc>
          <w:tcPr>
            <w:tcW w:w="4320" w:type="dxa"/>
          </w:tcPr>
          <w:p w:rsidR="00B1638D" w:rsidRDefault="00EE5E1B">
            <w:r>
              <w:t>Guinea-Bissau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GY</w:t>
            </w:r>
          </w:p>
        </w:tc>
        <w:tc>
          <w:tcPr>
            <w:tcW w:w="4320" w:type="dxa"/>
          </w:tcPr>
          <w:p w:rsidR="00B1638D" w:rsidRDefault="00EE5E1B">
            <w:r>
              <w:t>Guyana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HT</w:t>
            </w:r>
          </w:p>
        </w:tc>
        <w:tc>
          <w:tcPr>
            <w:tcW w:w="4320" w:type="dxa"/>
          </w:tcPr>
          <w:p w:rsidR="00B1638D" w:rsidRDefault="00EE5E1B">
            <w:r>
              <w:t>Haiti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HM</w:t>
            </w:r>
          </w:p>
        </w:tc>
        <w:tc>
          <w:tcPr>
            <w:tcW w:w="4320" w:type="dxa"/>
          </w:tcPr>
          <w:p w:rsidR="00B1638D" w:rsidRDefault="00EE5E1B">
            <w:r>
              <w:t>Heard Island and McDonald Islands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HN</w:t>
            </w:r>
          </w:p>
        </w:tc>
        <w:tc>
          <w:tcPr>
            <w:tcW w:w="4320" w:type="dxa"/>
          </w:tcPr>
          <w:p w:rsidR="00B1638D" w:rsidRDefault="00EE5E1B">
            <w:r>
              <w:t>Honduras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HK</w:t>
            </w:r>
          </w:p>
        </w:tc>
        <w:tc>
          <w:tcPr>
            <w:tcW w:w="4320" w:type="dxa"/>
          </w:tcPr>
          <w:p w:rsidR="00B1638D" w:rsidRDefault="00EE5E1B">
            <w:r>
              <w:t>Hong Kong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HU</w:t>
            </w:r>
          </w:p>
        </w:tc>
        <w:tc>
          <w:tcPr>
            <w:tcW w:w="4320" w:type="dxa"/>
          </w:tcPr>
          <w:p w:rsidR="00B1638D" w:rsidRDefault="00EE5E1B">
            <w:r>
              <w:t>Hungary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IS</w:t>
            </w:r>
          </w:p>
        </w:tc>
        <w:tc>
          <w:tcPr>
            <w:tcW w:w="4320" w:type="dxa"/>
          </w:tcPr>
          <w:p w:rsidR="00B1638D" w:rsidRDefault="00EE5E1B">
            <w:r>
              <w:t>Iceland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IN</w:t>
            </w:r>
          </w:p>
        </w:tc>
        <w:tc>
          <w:tcPr>
            <w:tcW w:w="4320" w:type="dxa"/>
          </w:tcPr>
          <w:p w:rsidR="00B1638D" w:rsidRDefault="00EE5E1B">
            <w:r>
              <w:t>India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ID</w:t>
            </w:r>
          </w:p>
        </w:tc>
        <w:tc>
          <w:tcPr>
            <w:tcW w:w="4320" w:type="dxa"/>
          </w:tcPr>
          <w:p w:rsidR="00B1638D" w:rsidRDefault="00EE5E1B">
            <w:r>
              <w:t>Indonesia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lastRenderedPageBreak/>
              <w:t>IR</w:t>
            </w:r>
          </w:p>
        </w:tc>
        <w:tc>
          <w:tcPr>
            <w:tcW w:w="4320" w:type="dxa"/>
          </w:tcPr>
          <w:p w:rsidR="00B1638D" w:rsidRDefault="00EE5E1B">
            <w:r>
              <w:t>Iran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IQ</w:t>
            </w:r>
          </w:p>
        </w:tc>
        <w:tc>
          <w:tcPr>
            <w:tcW w:w="4320" w:type="dxa"/>
          </w:tcPr>
          <w:p w:rsidR="00B1638D" w:rsidRDefault="00EE5E1B">
            <w:r>
              <w:t>Iraq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IE</w:t>
            </w:r>
          </w:p>
        </w:tc>
        <w:tc>
          <w:tcPr>
            <w:tcW w:w="4320" w:type="dxa"/>
          </w:tcPr>
          <w:p w:rsidR="00B1638D" w:rsidRDefault="00EE5E1B">
            <w:r>
              <w:t>Ireland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IL</w:t>
            </w:r>
          </w:p>
        </w:tc>
        <w:tc>
          <w:tcPr>
            <w:tcW w:w="4320" w:type="dxa"/>
          </w:tcPr>
          <w:p w:rsidR="00B1638D" w:rsidRDefault="00EE5E1B">
            <w:r>
              <w:t>Israel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IT</w:t>
            </w:r>
          </w:p>
        </w:tc>
        <w:tc>
          <w:tcPr>
            <w:tcW w:w="4320" w:type="dxa"/>
          </w:tcPr>
          <w:p w:rsidR="00B1638D" w:rsidRDefault="00EE5E1B">
            <w:r>
              <w:t>Italy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CI</w:t>
            </w:r>
          </w:p>
        </w:tc>
        <w:tc>
          <w:tcPr>
            <w:tcW w:w="4320" w:type="dxa"/>
          </w:tcPr>
          <w:p w:rsidR="00B1638D" w:rsidRDefault="00EE5E1B">
            <w:r>
              <w:t>Ivory Coast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JM</w:t>
            </w:r>
          </w:p>
        </w:tc>
        <w:tc>
          <w:tcPr>
            <w:tcW w:w="4320" w:type="dxa"/>
          </w:tcPr>
          <w:p w:rsidR="00B1638D" w:rsidRDefault="00EE5E1B">
            <w:r>
              <w:t>Jamaica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JP</w:t>
            </w:r>
          </w:p>
        </w:tc>
        <w:tc>
          <w:tcPr>
            <w:tcW w:w="4320" w:type="dxa"/>
          </w:tcPr>
          <w:p w:rsidR="00B1638D" w:rsidRDefault="00EE5E1B">
            <w:r>
              <w:t>Japan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JE</w:t>
            </w:r>
          </w:p>
        </w:tc>
        <w:tc>
          <w:tcPr>
            <w:tcW w:w="4320" w:type="dxa"/>
          </w:tcPr>
          <w:p w:rsidR="00B1638D" w:rsidRDefault="00EE5E1B">
            <w:r>
              <w:t>Jersey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JO</w:t>
            </w:r>
          </w:p>
        </w:tc>
        <w:tc>
          <w:tcPr>
            <w:tcW w:w="4320" w:type="dxa"/>
          </w:tcPr>
          <w:p w:rsidR="00B1638D" w:rsidRDefault="00EE5E1B">
            <w:r>
              <w:t>Jordan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KZ</w:t>
            </w:r>
          </w:p>
        </w:tc>
        <w:tc>
          <w:tcPr>
            <w:tcW w:w="4320" w:type="dxa"/>
          </w:tcPr>
          <w:p w:rsidR="00B1638D" w:rsidRDefault="00EE5E1B">
            <w:r>
              <w:t>Kazakhstan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KE</w:t>
            </w:r>
          </w:p>
        </w:tc>
        <w:tc>
          <w:tcPr>
            <w:tcW w:w="4320" w:type="dxa"/>
          </w:tcPr>
          <w:p w:rsidR="00B1638D" w:rsidRDefault="00EE5E1B">
            <w:r>
              <w:t>Kenya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KI</w:t>
            </w:r>
          </w:p>
        </w:tc>
        <w:tc>
          <w:tcPr>
            <w:tcW w:w="4320" w:type="dxa"/>
          </w:tcPr>
          <w:p w:rsidR="00B1638D" w:rsidRDefault="00EE5E1B">
            <w:r>
              <w:t>Kiribati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KP</w:t>
            </w:r>
          </w:p>
        </w:tc>
        <w:tc>
          <w:tcPr>
            <w:tcW w:w="4320" w:type="dxa"/>
          </w:tcPr>
          <w:p w:rsidR="00B1638D" w:rsidRDefault="00EE5E1B">
            <w:r>
              <w:t>Korea (North)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KR</w:t>
            </w:r>
          </w:p>
        </w:tc>
        <w:tc>
          <w:tcPr>
            <w:tcW w:w="4320" w:type="dxa"/>
          </w:tcPr>
          <w:p w:rsidR="00B1638D" w:rsidRDefault="00EE5E1B">
            <w:r>
              <w:t>Korea (South)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KW</w:t>
            </w:r>
          </w:p>
        </w:tc>
        <w:tc>
          <w:tcPr>
            <w:tcW w:w="4320" w:type="dxa"/>
          </w:tcPr>
          <w:p w:rsidR="00B1638D" w:rsidRDefault="00EE5E1B">
            <w:r>
              <w:t>Kuwait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KG</w:t>
            </w:r>
          </w:p>
        </w:tc>
        <w:tc>
          <w:tcPr>
            <w:tcW w:w="4320" w:type="dxa"/>
          </w:tcPr>
          <w:p w:rsidR="00B1638D" w:rsidRDefault="00EE5E1B">
            <w:r>
              <w:t>Kyrgyzstan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LA</w:t>
            </w:r>
          </w:p>
        </w:tc>
        <w:tc>
          <w:tcPr>
            <w:tcW w:w="4320" w:type="dxa"/>
          </w:tcPr>
          <w:p w:rsidR="00B1638D" w:rsidRDefault="00EE5E1B">
            <w:r>
              <w:t>Laos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LV</w:t>
            </w:r>
          </w:p>
        </w:tc>
        <w:tc>
          <w:tcPr>
            <w:tcW w:w="4320" w:type="dxa"/>
          </w:tcPr>
          <w:p w:rsidR="00B1638D" w:rsidRDefault="00EE5E1B">
            <w:r>
              <w:t>Latvia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LB</w:t>
            </w:r>
          </w:p>
        </w:tc>
        <w:tc>
          <w:tcPr>
            <w:tcW w:w="4320" w:type="dxa"/>
          </w:tcPr>
          <w:p w:rsidR="00B1638D" w:rsidRDefault="00EE5E1B">
            <w:r>
              <w:t>Lebanon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LS</w:t>
            </w:r>
          </w:p>
        </w:tc>
        <w:tc>
          <w:tcPr>
            <w:tcW w:w="4320" w:type="dxa"/>
          </w:tcPr>
          <w:p w:rsidR="00B1638D" w:rsidRDefault="00EE5E1B">
            <w:r>
              <w:t>Lesotho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LR</w:t>
            </w:r>
          </w:p>
        </w:tc>
        <w:tc>
          <w:tcPr>
            <w:tcW w:w="4320" w:type="dxa"/>
          </w:tcPr>
          <w:p w:rsidR="00B1638D" w:rsidRDefault="00EE5E1B">
            <w:r>
              <w:t>Liberia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LY</w:t>
            </w:r>
          </w:p>
        </w:tc>
        <w:tc>
          <w:tcPr>
            <w:tcW w:w="4320" w:type="dxa"/>
          </w:tcPr>
          <w:p w:rsidR="00B1638D" w:rsidRDefault="00EE5E1B">
            <w:r>
              <w:t>Libya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LI</w:t>
            </w:r>
          </w:p>
        </w:tc>
        <w:tc>
          <w:tcPr>
            <w:tcW w:w="4320" w:type="dxa"/>
          </w:tcPr>
          <w:p w:rsidR="00B1638D" w:rsidRDefault="00EE5E1B">
            <w:r>
              <w:t>Liechtenstein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LT</w:t>
            </w:r>
          </w:p>
        </w:tc>
        <w:tc>
          <w:tcPr>
            <w:tcW w:w="4320" w:type="dxa"/>
          </w:tcPr>
          <w:p w:rsidR="00B1638D" w:rsidRDefault="00EE5E1B">
            <w:r>
              <w:t>Lithuania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LU</w:t>
            </w:r>
          </w:p>
        </w:tc>
        <w:tc>
          <w:tcPr>
            <w:tcW w:w="4320" w:type="dxa"/>
          </w:tcPr>
          <w:p w:rsidR="00B1638D" w:rsidRDefault="00EE5E1B">
            <w:r>
              <w:t>Luxembourg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MO</w:t>
            </w:r>
          </w:p>
        </w:tc>
        <w:tc>
          <w:tcPr>
            <w:tcW w:w="4320" w:type="dxa"/>
          </w:tcPr>
          <w:p w:rsidR="00B1638D" w:rsidRDefault="00EE5E1B">
            <w:r>
              <w:t>Macau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MK</w:t>
            </w:r>
          </w:p>
        </w:tc>
        <w:tc>
          <w:tcPr>
            <w:tcW w:w="4320" w:type="dxa"/>
          </w:tcPr>
          <w:p w:rsidR="00B1638D" w:rsidRDefault="00EE5E1B">
            <w:r>
              <w:t>North Macedonia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MG</w:t>
            </w:r>
          </w:p>
        </w:tc>
        <w:tc>
          <w:tcPr>
            <w:tcW w:w="4320" w:type="dxa"/>
          </w:tcPr>
          <w:p w:rsidR="00B1638D" w:rsidRDefault="00EE5E1B">
            <w:r>
              <w:t>Madagascar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MW</w:t>
            </w:r>
          </w:p>
        </w:tc>
        <w:tc>
          <w:tcPr>
            <w:tcW w:w="4320" w:type="dxa"/>
          </w:tcPr>
          <w:p w:rsidR="00B1638D" w:rsidRDefault="00EE5E1B">
            <w:r>
              <w:t>Malawi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MY</w:t>
            </w:r>
          </w:p>
        </w:tc>
        <w:tc>
          <w:tcPr>
            <w:tcW w:w="4320" w:type="dxa"/>
          </w:tcPr>
          <w:p w:rsidR="00B1638D" w:rsidRDefault="00EE5E1B">
            <w:r>
              <w:t>Malaysia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MV</w:t>
            </w:r>
          </w:p>
        </w:tc>
        <w:tc>
          <w:tcPr>
            <w:tcW w:w="4320" w:type="dxa"/>
          </w:tcPr>
          <w:p w:rsidR="00B1638D" w:rsidRDefault="00EE5E1B">
            <w:r>
              <w:t>Maldives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ML</w:t>
            </w:r>
          </w:p>
        </w:tc>
        <w:tc>
          <w:tcPr>
            <w:tcW w:w="4320" w:type="dxa"/>
          </w:tcPr>
          <w:p w:rsidR="00B1638D" w:rsidRDefault="00EE5E1B">
            <w:r>
              <w:t>Mali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MT</w:t>
            </w:r>
          </w:p>
        </w:tc>
        <w:tc>
          <w:tcPr>
            <w:tcW w:w="4320" w:type="dxa"/>
          </w:tcPr>
          <w:p w:rsidR="00B1638D" w:rsidRDefault="00EE5E1B">
            <w:r>
              <w:t>Malta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MH</w:t>
            </w:r>
          </w:p>
        </w:tc>
        <w:tc>
          <w:tcPr>
            <w:tcW w:w="4320" w:type="dxa"/>
          </w:tcPr>
          <w:p w:rsidR="00B1638D" w:rsidRDefault="00EE5E1B">
            <w:r>
              <w:t>Marshall Islands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MQ</w:t>
            </w:r>
          </w:p>
        </w:tc>
        <w:tc>
          <w:tcPr>
            <w:tcW w:w="4320" w:type="dxa"/>
          </w:tcPr>
          <w:p w:rsidR="00B1638D" w:rsidRDefault="00EE5E1B">
            <w:r>
              <w:t>Martinique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MR</w:t>
            </w:r>
          </w:p>
        </w:tc>
        <w:tc>
          <w:tcPr>
            <w:tcW w:w="4320" w:type="dxa"/>
          </w:tcPr>
          <w:p w:rsidR="00B1638D" w:rsidRDefault="00EE5E1B">
            <w:r>
              <w:t>Mauritania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MU</w:t>
            </w:r>
          </w:p>
        </w:tc>
        <w:tc>
          <w:tcPr>
            <w:tcW w:w="4320" w:type="dxa"/>
          </w:tcPr>
          <w:p w:rsidR="00B1638D" w:rsidRDefault="00EE5E1B">
            <w:r>
              <w:t>Mauritius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YT</w:t>
            </w:r>
          </w:p>
        </w:tc>
        <w:tc>
          <w:tcPr>
            <w:tcW w:w="4320" w:type="dxa"/>
          </w:tcPr>
          <w:p w:rsidR="00B1638D" w:rsidRDefault="00EE5E1B">
            <w:r>
              <w:t>Mayotte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MX</w:t>
            </w:r>
          </w:p>
        </w:tc>
        <w:tc>
          <w:tcPr>
            <w:tcW w:w="4320" w:type="dxa"/>
          </w:tcPr>
          <w:p w:rsidR="00B1638D" w:rsidRDefault="00EE5E1B">
            <w:r>
              <w:t>Mexico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FM</w:t>
            </w:r>
          </w:p>
        </w:tc>
        <w:tc>
          <w:tcPr>
            <w:tcW w:w="4320" w:type="dxa"/>
          </w:tcPr>
          <w:p w:rsidR="00B1638D" w:rsidRDefault="00EE5E1B">
            <w:r>
              <w:t>Micronesia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MD</w:t>
            </w:r>
          </w:p>
        </w:tc>
        <w:tc>
          <w:tcPr>
            <w:tcW w:w="4320" w:type="dxa"/>
          </w:tcPr>
          <w:p w:rsidR="00B1638D" w:rsidRDefault="00EE5E1B">
            <w:r>
              <w:t>Moldova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MC</w:t>
            </w:r>
          </w:p>
        </w:tc>
        <w:tc>
          <w:tcPr>
            <w:tcW w:w="4320" w:type="dxa"/>
          </w:tcPr>
          <w:p w:rsidR="00B1638D" w:rsidRDefault="00EE5E1B">
            <w:r>
              <w:t>Monaco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MN</w:t>
            </w:r>
          </w:p>
        </w:tc>
        <w:tc>
          <w:tcPr>
            <w:tcW w:w="4320" w:type="dxa"/>
          </w:tcPr>
          <w:p w:rsidR="00B1638D" w:rsidRDefault="00EE5E1B">
            <w:r>
              <w:t>Mongolia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ME</w:t>
            </w:r>
          </w:p>
        </w:tc>
        <w:tc>
          <w:tcPr>
            <w:tcW w:w="4320" w:type="dxa"/>
          </w:tcPr>
          <w:p w:rsidR="00B1638D" w:rsidRDefault="00EE5E1B">
            <w:r>
              <w:t>Montenegro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MS</w:t>
            </w:r>
          </w:p>
        </w:tc>
        <w:tc>
          <w:tcPr>
            <w:tcW w:w="4320" w:type="dxa"/>
          </w:tcPr>
          <w:p w:rsidR="00B1638D" w:rsidRDefault="00EE5E1B">
            <w:r>
              <w:t>Montserrat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MA</w:t>
            </w:r>
          </w:p>
        </w:tc>
        <w:tc>
          <w:tcPr>
            <w:tcW w:w="4320" w:type="dxa"/>
          </w:tcPr>
          <w:p w:rsidR="00B1638D" w:rsidRDefault="00EE5E1B">
            <w:r>
              <w:t>Morocco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MZ</w:t>
            </w:r>
          </w:p>
        </w:tc>
        <w:tc>
          <w:tcPr>
            <w:tcW w:w="4320" w:type="dxa"/>
          </w:tcPr>
          <w:p w:rsidR="00B1638D" w:rsidRDefault="00EE5E1B">
            <w:r>
              <w:t>Mozambique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lastRenderedPageBreak/>
              <w:t>MM</w:t>
            </w:r>
          </w:p>
        </w:tc>
        <w:tc>
          <w:tcPr>
            <w:tcW w:w="4320" w:type="dxa"/>
          </w:tcPr>
          <w:p w:rsidR="00B1638D" w:rsidRDefault="00EE5E1B">
            <w:r>
              <w:t>Myanmar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NA</w:t>
            </w:r>
          </w:p>
        </w:tc>
        <w:tc>
          <w:tcPr>
            <w:tcW w:w="4320" w:type="dxa"/>
          </w:tcPr>
          <w:p w:rsidR="00B1638D" w:rsidRDefault="00EE5E1B">
            <w:r>
              <w:t>Namibia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NR</w:t>
            </w:r>
          </w:p>
        </w:tc>
        <w:tc>
          <w:tcPr>
            <w:tcW w:w="4320" w:type="dxa"/>
          </w:tcPr>
          <w:p w:rsidR="00B1638D" w:rsidRDefault="00EE5E1B">
            <w:r>
              <w:t>Nauru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NP</w:t>
            </w:r>
          </w:p>
        </w:tc>
        <w:tc>
          <w:tcPr>
            <w:tcW w:w="4320" w:type="dxa"/>
          </w:tcPr>
          <w:p w:rsidR="00B1638D" w:rsidRDefault="00EE5E1B">
            <w:r>
              <w:t>Nepal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NL</w:t>
            </w:r>
          </w:p>
        </w:tc>
        <w:tc>
          <w:tcPr>
            <w:tcW w:w="4320" w:type="dxa"/>
          </w:tcPr>
          <w:p w:rsidR="00B1638D" w:rsidRDefault="00EE5E1B">
            <w:r>
              <w:t>Netherlands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NC</w:t>
            </w:r>
          </w:p>
        </w:tc>
        <w:tc>
          <w:tcPr>
            <w:tcW w:w="4320" w:type="dxa"/>
          </w:tcPr>
          <w:p w:rsidR="00B1638D" w:rsidRDefault="00EE5E1B">
            <w:r>
              <w:t>New Caledonia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NZ</w:t>
            </w:r>
          </w:p>
        </w:tc>
        <w:tc>
          <w:tcPr>
            <w:tcW w:w="4320" w:type="dxa"/>
          </w:tcPr>
          <w:p w:rsidR="00B1638D" w:rsidRDefault="00EE5E1B">
            <w:r>
              <w:t>New Zealand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NI</w:t>
            </w:r>
          </w:p>
        </w:tc>
        <w:tc>
          <w:tcPr>
            <w:tcW w:w="4320" w:type="dxa"/>
          </w:tcPr>
          <w:p w:rsidR="00B1638D" w:rsidRDefault="00EE5E1B">
            <w:r>
              <w:t>Nicaragua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NE</w:t>
            </w:r>
          </w:p>
        </w:tc>
        <w:tc>
          <w:tcPr>
            <w:tcW w:w="4320" w:type="dxa"/>
          </w:tcPr>
          <w:p w:rsidR="00B1638D" w:rsidRDefault="00EE5E1B">
            <w:r>
              <w:t>Niger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NG</w:t>
            </w:r>
          </w:p>
        </w:tc>
        <w:tc>
          <w:tcPr>
            <w:tcW w:w="4320" w:type="dxa"/>
          </w:tcPr>
          <w:p w:rsidR="00B1638D" w:rsidRDefault="00EE5E1B">
            <w:r>
              <w:t>Nigeria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NU</w:t>
            </w:r>
          </w:p>
        </w:tc>
        <w:tc>
          <w:tcPr>
            <w:tcW w:w="4320" w:type="dxa"/>
          </w:tcPr>
          <w:p w:rsidR="00B1638D" w:rsidRDefault="00EE5E1B">
            <w:r>
              <w:t>Niue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NF</w:t>
            </w:r>
          </w:p>
        </w:tc>
        <w:tc>
          <w:tcPr>
            <w:tcW w:w="4320" w:type="dxa"/>
          </w:tcPr>
          <w:p w:rsidR="00B1638D" w:rsidRDefault="00EE5E1B">
            <w:r>
              <w:t>Norfolk Island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MP</w:t>
            </w:r>
          </w:p>
        </w:tc>
        <w:tc>
          <w:tcPr>
            <w:tcW w:w="4320" w:type="dxa"/>
          </w:tcPr>
          <w:p w:rsidR="00B1638D" w:rsidRDefault="00EE5E1B">
            <w:r>
              <w:t>Northern Mariana Islands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NO</w:t>
            </w:r>
          </w:p>
        </w:tc>
        <w:tc>
          <w:tcPr>
            <w:tcW w:w="4320" w:type="dxa"/>
          </w:tcPr>
          <w:p w:rsidR="00B1638D" w:rsidRDefault="00EE5E1B">
            <w:r>
              <w:t>Norway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OM</w:t>
            </w:r>
          </w:p>
        </w:tc>
        <w:tc>
          <w:tcPr>
            <w:tcW w:w="4320" w:type="dxa"/>
          </w:tcPr>
          <w:p w:rsidR="00B1638D" w:rsidRDefault="00EE5E1B">
            <w:r>
              <w:t>Oman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PK</w:t>
            </w:r>
          </w:p>
        </w:tc>
        <w:tc>
          <w:tcPr>
            <w:tcW w:w="4320" w:type="dxa"/>
          </w:tcPr>
          <w:p w:rsidR="00B1638D" w:rsidRDefault="00EE5E1B">
            <w:r>
              <w:t>Pakistan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PW</w:t>
            </w:r>
          </w:p>
        </w:tc>
        <w:tc>
          <w:tcPr>
            <w:tcW w:w="4320" w:type="dxa"/>
          </w:tcPr>
          <w:p w:rsidR="00B1638D" w:rsidRDefault="00EE5E1B">
            <w:r>
              <w:t>Palau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PA</w:t>
            </w:r>
          </w:p>
        </w:tc>
        <w:tc>
          <w:tcPr>
            <w:tcW w:w="4320" w:type="dxa"/>
          </w:tcPr>
          <w:p w:rsidR="00B1638D" w:rsidRDefault="00EE5E1B">
            <w:r>
              <w:t>Panama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PG</w:t>
            </w:r>
          </w:p>
        </w:tc>
        <w:tc>
          <w:tcPr>
            <w:tcW w:w="4320" w:type="dxa"/>
          </w:tcPr>
          <w:p w:rsidR="00B1638D" w:rsidRDefault="00EE5E1B">
            <w:r>
              <w:t>Papua New Guinea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PY</w:t>
            </w:r>
          </w:p>
        </w:tc>
        <w:tc>
          <w:tcPr>
            <w:tcW w:w="4320" w:type="dxa"/>
          </w:tcPr>
          <w:p w:rsidR="00B1638D" w:rsidRDefault="00EE5E1B">
            <w:r>
              <w:t>Paraguay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PE</w:t>
            </w:r>
          </w:p>
        </w:tc>
        <w:tc>
          <w:tcPr>
            <w:tcW w:w="4320" w:type="dxa"/>
          </w:tcPr>
          <w:p w:rsidR="00B1638D" w:rsidRDefault="00EE5E1B">
            <w:r>
              <w:t>Peru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PH</w:t>
            </w:r>
          </w:p>
        </w:tc>
        <w:tc>
          <w:tcPr>
            <w:tcW w:w="4320" w:type="dxa"/>
          </w:tcPr>
          <w:p w:rsidR="00B1638D" w:rsidRDefault="00EE5E1B">
            <w:r>
              <w:t>Philippines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PN</w:t>
            </w:r>
          </w:p>
        </w:tc>
        <w:tc>
          <w:tcPr>
            <w:tcW w:w="4320" w:type="dxa"/>
          </w:tcPr>
          <w:p w:rsidR="00B1638D" w:rsidRDefault="00EE5E1B">
            <w:r>
              <w:t>Pitcairn Islands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PL</w:t>
            </w:r>
          </w:p>
        </w:tc>
        <w:tc>
          <w:tcPr>
            <w:tcW w:w="4320" w:type="dxa"/>
          </w:tcPr>
          <w:p w:rsidR="00B1638D" w:rsidRDefault="00EE5E1B">
            <w:r>
              <w:t>Poland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PT</w:t>
            </w:r>
          </w:p>
        </w:tc>
        <w:tc>
          <w:tcPr>
            <w:tcW w:w="4320" w:type="dxa"/>
          </w:tcPr>
          <w:p w:rsidR="00B1638D" w:rsidRDefault="00EE5E1B">
            <w:r>
              <w:t>Portugal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PR</w:t>
            </w:r>
          </w:p>
        </w:tc>
        <w:tc>
          <w:tcPr>
            <w:tcW w:w="4320" w:type="dxa"/>
          </w:tcPr>
          <w:p w:rsidR="00B1638D" w:rsidRDefault="00EE5E1B">
            <w:r>
              <w:t>Puerto Rico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QA</w:t>
            </w:r>
          </w:p>
        </w:tc>
        <w:tc>
          <w:tcPr>
            <w:tcW w:w="4320" w:type="dxa"/>
          </w:tcPr>
          <w:p w:rsidR="00B1638D" w:rsidRDefault="00EE5E1B">
            <w:r>
              <w:t>Qatar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RE</w:t>
            </w:r>
          </w:p>
        </w:tc>
        <w:tc>
          <w:tcPr>
            <w:tcW w:w="4320" w:type="dxa"/>
          </w:tcPr>
          <w:p w:rsidR="00B1638D" w:rsidRDefault="00EE5E1B">
            <w:r>
              <w:t>Réunion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RO</w:t>
            </w:r>
          </w:p>
        </w:tc>
        <w:tc>
          <w:tcPr>
            <w:tcW w:w="4320" w:type="dxa"/>
          </w:tcPr>
          <w:p w:rsidR="00B1638D" w:rsidRDefault="00EE5E1B">
            <w:r>
              <w:t>Romania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RU</w:t>
            </w:r>
          </w:p>
        </w:tc>
        <w:tc>
          <w:tcPr>
            <w:tcW w:w="4320" w:type="dxa"/>
          </w:tcPr>
          <w:p w:rsidR="00B1638D" w:rsidRDefault="00EE5E1B">
            <w:r>
              <w:t>Russia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RW</w:t>
            </w:r>
          </w:p>
        </w:tc>
        <w:tc>
          <w:tcPr>
            <w:tcW w:w="4320" w:type="dxa"/>
          </w:tcPr>
          <w:p w:rsidR="00B1638D" w:rsidRDefault="00EE5E1B">
            <w:r>
              <w:t>Rwanda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BL</w:t>
            </w:r>
          </w:p>
        </w:tc>
        <w:tc>
          <w:tcPr>
            <w:tcW w:w="4320" w:type="dxa"/>
          </w:tcPr>
          <w:p w:rsidR="00B1638D" w:rsidRDefault="00EE5E1B">
            <w:r>
              <w:t>Saint Barthélemy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SH</w:t>
            </w:r>
          </w:p>
        </w:tc>
        <w:tc>
          <w:tcPr>
            <w:tcW w:w="4320" w:type="dxa"/>
          </w:tcPr>
          <w:p w:rsidR="00B1638D" w:rsidRDefault="00EE5E1B">
            <w:r>
              <w:t>Saint Helena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KN</w:t>
            </w:r>
          </w:p>
        </w:tc>
        <w:tc>
          <w:tcPr>
            <w:tcW w:w="4320" w:type="dxa"/>
          </w:tcPr>
          <w:p w:rsidR="00B1638D" w:rsidRDefault="00EE5E1B">
            <w:r>
              <w:t>Saint Kitts and Nevis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LC</w:t>
            </w:r>
          </w:p>
        </w:tc>
        <w:tc>
          <w:tcPr>
            <w:tcW w:w="4320" w:type="dxa"/>
          </w:tcPr>
          <w:p w:rsidR="00B1638D" w:rsidRDefault="00EE5E1B">
            <w:r>
              <w:t>Saint Lucia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MF</w:t>
            </w:r>
          </w:p>
        </w:tc>
        <w:tc>
          <w:tcPr>
            <w:tcW w:w="4320" w:type="dxa"/>
          </w:tcPr>
          <w:p w:rsidR="00B1638D" w:rsidRDefault="00EE5E1B">
            <w:r>
              <w:t>Saint Martin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PM</w:t>
            </w:r>
          </w:p>
        </w:tc>
        <w:tc>
          <w:tcPr>
            <w:tcW w:w="4320" w:type="dxa"/>
          </w:tcPr>
          <w:p w:rsidR="00B1638D" w:rsidRDefault="00EE5E1B">
            <w:r>
              <w:t>Saint Pierre and Miquelon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VC</w:t>
            </w:r>
          </w:p>
        </w:tc>
        <w:tc>
          <w:tcPr>
            <w:tcW w:w="4320" w:type="dxa"/>
          </w:tcPr>
          <w:p w:rsidR="00B1638D" w:rsidRDefault="00EE5E1B">
            <w:r>
              <w:t>Saint Vincent and the Grenadines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WS</w:t>
            </w:r>
          </w:p>
        </w:tc>
        <w:tc>
          <w:tcPr>
            <w:tcW w:w="4320" w:type="dxa"/>
          </w:tcPr>
          <w:p w:rsidR="00B1638D" w:rsidRDefault="00EE5E1B">
            <w:r>
              <w:t>Samoa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SM</w:t>
            </w:r>
          </w:p>
        </w:tc>
        <w:tc>
          <w:tcPr>
            <w:tcW w:w="4320" w:type="dxa"/>
          </w:tcPr>
          <w:p w:rsidR="00B1638D" w:rsidRDefault="00EE5E1B">
            <w:r>
              <w:t>San Marino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SA</w:t>
            </w:r>
          </w:p>
        </w:tc>
        <w:tc>
          <w:tcPr>
            <w:tcW w:w="4320" w:type="dxa"/>
          </w:tcPr>
          <w:p w:rsidR="00B1638D" w:rsidRDefault="00EE5E1B">
            <w:r>
              <w:t>Saudi Arabia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SN</w:t>
            </w:r>
          </w:p>
        </w:tc>
        <w:tc>
          <w:tcPr>
            <w:tcW w:w="4320" w:type="dxa"/>
          </w:tcPr>
          <w:p w:rsidR="00B1638D" w:rsidRDefault="00EE5E1B">
            <w:r>
              <w:t>Senegal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RS</w:t>
            </w:r>
          </w:p>
        </w:tc>
        <w:tc>
          <w:tcPr>
            <w:tcW w:w="4320" w:type="dxa"/>
          </w:tcPr>
          <w:p w:rsidR="00B1638D" w:rsidRDefault="00EE5E1B">
            <w:r>
              <w:t>Serbia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SC</w:t>
            </w:r>
          </w:p>
        </w:tc>
        <w:tc>
          <w:tcPr>
            <w:tcW w:w="4320" w:type="dxa"/>
          </w:tcPr>
          <w:p w:rsidR="00B1638D" w:rsidRDefault="00EE5E1B">
            <w:r>
              <w:t>Seychelles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SL</w:t>
            </w:r>
          </w:p>
        </w:tc>
        <w:tc>
          <w:tcPr>
            <w:tcW w:w="4320" w:type="dxa"/>
          </w:tcPr>
          <w:p w:rsidR="00B1638D" w:rsidRDefault="00EE5E1B">
            <w:r>
              <w:t>Sierra Leone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SG</w:t>
            </w:r>
          </w:p>
        </w:tc>
        <w:tc>
          <w:tcPr>
            <w:tcW w:w="4320" w:type="dxa"/>
          </w:tcPr>
          <w:p w:rsidR="00B1638D" w:rsidRDefault="00EE5E1B">
            <w:r>
              <w:t>Singapore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SX</w:t>
            </w:r>
          </w:p>
        </w:tc>
        <w:tc>
          <w:tcPr>
            <w:tcW w:w="4320" w:type="dxa"/>
          </w:tcPr>
          <w:p w:rsidR="00B1638D" w:rsidRDefault="00EE5E1B">
            <w:r>
              <w:t>Sint Maarten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SK</w:t>
            </w:r>
          </w:p>
        </w:tc>
        <w:tc>
          <w:tcPr>
            <w:tcW w:w="4320" w:type="dxa"/>
          </w:tcPr>
          <w:p w:rsidR="00B1638D" w:rsidRDefault="00EE5E1B">
            <w:r>
              <w:t>Slovakia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lastRenderedPageBreak/>
              <w:t>SI</w:t>
            </w:r>
          </w:p>
        </w:tc>
        <w:tc>
          <w:tcPr>
            <w:tcW w:w="4320" w:type="dxa"/>
          </w:tcPr>
          <w:p w:rsidR="00B1638D" w:rsidRDefault="00EE5E1B">
            <w:r>
              <w:t>Slovenia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SB</w:t>
            </w:r>
          </w:p>
        </w:tc>
        <w:tc>
          <w:tcPr>
            <w:tcW w:w="4320" w:type="dxa"/>
          </w:tcPr>
          <w:p w:rsidR="00B1638D" w:rsidRDefault="00EE5E1B">
            <w:r>
              <w:t>Solomon Islands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SO</w:t>
            </w:r>
          </w:p>
        </w:tc>
        <w:tc>
          <w:tcPr>
            <w:tcW w:w="4320" w:type="dxa"/>
          </w:tcPr>
          <w:p w:rsidR="00B1638D" w:rsidRDefault="00EE5E1B">
            <w:r>
              <w:t>Somalia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ZA</w:t>
            </w:r>
          </w:p>
        </w:tc>
        <w:tc>
          <w:tcPr>
            <w:tcW w:w="4320" w:type="dxa"/>
          </w:tcPr>
          <w:p w:rsidR="00B1638D" w:rsidRDefault="00EE5E1B">
            <w:r>
              <w:t>South Africa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GS</w:t>
            </w:r>
          </w:p>
        </w:tc>
        <w:tc>
          <w:tcPr>
            <w:tcW w:w="4320" w:type="dxa"/>
          </w:tcPr>
          <w:p w:rsidR="00B1638D" w:rsidRDefault="00EE5E1B">
            <w:r>
              <w:t>South Georgia and the South Sandwich Islands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SS</w:t>
            </w:r>
          </w:p>
        </w:tc>
        <w:tc>
          <w:tcPr>
            <w:tcW w:w="4320" w:type="dxa"/>
          </w:tcPr>
          <w:p w:rsidR="00B1638D" w:rsidRDefault="00EE5E1B">
            <w:r>
              <w:t>South Sudan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ES</w:t>
            </w:r>
          </w:p>
        </w:tc>
        <w:tc>
          <w:tcPr>
            <w:tcW w:w="4320" w:type="dxa"/>
          </w:tcPr>
          <w:p w:rsidR="00B1638D" w:rsidRDefault="00EE5E1B">
            <w:r>
              <w:t>Spain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LK</w:t>
            </w:r>
          </w:p>
        </w:tc>
        <w:tc>
          <w:tcPr>
            <w:tcW w:w="4320" w:type="dxa"/>
          </w:tcPr>
          <w:p w:rsidR="00B1638D" w:rsidRDefault="00EE5E1B">
            <w:r>
              <w:t>Sri Lanka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SD</w:t>
            </w:r>
          </w:p>
        </w:tc>
        <w:tc>
          <w:tcPr>
            <w:tcW w:w="4320" w:type="dxa"/>
          </w:tcPr>
          <w:p w:rsidR="00B1638D" w:rsidRDefault="00EE5E1B">
            <w:r>
              <w:t>Sudan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SR</w:t>
            </w:r>
          </w:p>
        </w:tc>
        <w:tc>
          <w:tcPr>
            <w:tcW w:w="4320" w:type="dxa"/>
          </w:tcPr>
          <w:p w:rsidR="00B1638D" w:rsidRDefault="00EE5E1B">
            <w:r>
              <w:t>Suriname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SJ</w:t>
            </w:r>
          </w:p>
        </w:tc>
        <w:tc>
          <w:tcPr>
            <w:tcW w:w="4320" w:type="dxa"/>
          </w:tcPr>
          <w:p w:rsidR="00B1638D" w:rsidRDefault="00EE5E1B">
            <w:r>
              <w:t>Svalbard and Jan Mayen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SE</w:t>
            </w:r>
          </w:p>
        </w:tc>
        <w:tc>
          <w:tcPr>
            <w:tcW w:w="4320" w:type="dxa"/>
          </w:tcPr>
          <w:p w:rsidR="00B1638D" w:rsidRDefault="00EE5E1B">
            <w:r>
              <w:t>Sweden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CH</w:t>
            </w:r>
          </w:p>
        </w:tc>
        <w:tc>
          <w:tcPr>
            <w:tcW w:w="4320" w:type="dxa"/>
          </w:tcPr>
          <w:p w:rsidR="00B1638D" w:rsidRDefault="00EE5E1B">
            <w:r>
              <w:t>Switzerland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SY</w:t>
            </w:r>
          </w:p>
        </w:tc>
        <w:tc>
          <w:tcPr>
            <w:tcW w:w="4320" w:type="dxa"/>
          </w:tcPr>
          <w:p w:rsidR="00B1638D" w:rsidRDefault="00EE5E1B">
            <w:r>
              <w:t>Syria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TW</w:t>
            </w:r>
          </w:p>
        </w:tc>
        <w:tc>
          <w:tcPr>
            <w:tcW w:w="4320" w:type="dxa"/>
          </w:tcPr>
          <w:p w:rsidR="00B1638D" w:rsidRDefault="00EE5E1B">
            <w:r>
              <w:t>Taiwan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TJ</w:t>
            </w:r>
          </w:p>
        </w:tc>
        <w:tc>
          <w:tcPr>
            <w:tcW w:w="4320" w:type="dxa"/>
          </w:tcPr>
          <w:p w:rsidR="00B1638D" w:rsidRDefault="00EE5E1B">
            <w:r>
              <w:t>Tajikistan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TZ</w:t>
            </w:r>
          </w:p>
        </w:tc>
        <w:tc>
          <w:tcPr>
            <w:tcW w:w="4320" w:type="dxa"/>
          </w:tcPr>
          <w:p w:rsidR="00B1638D" w:rsidRDefault="00EE5E1B">
            <w:r>
              <w:t>Tanzania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TH</w:t>
            </w:r>
          </w:p>
        </w:tc>
        <w:tc>
          <w:tcPr>
            <w:tcW w:w="4320" w:type="dxa"/>
          </w:tcPr>
          <w:p w:rsidR="00B1638D" w:rsidRDefault="00EE5E1B">
            <w:r>
              <w:t>Thailand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TL</w:t>
            </w:r>
          </w:p>
        </w:tc>
        <w:tc>
          <w:tcPr>
            <w:tcW w:w="4320" w:type="dxa"/>
          </w:tcPr>
          <w:p w:rsidR="00B1638D" w:rsidRDefault="00EE5E1B">
            <w:r>
              <w:t>Timor-Leste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TG</w:t>
            </w:r>
          </w:p>
        </w:tc>
        <w:tc>
          <w:tcPr>
            <w:tcW w:w="4320" w:type="dxa"/>
          </w:tcPr>
          <w:p w:rsidR="00B1638D" w:rsidRDefault="00EE5E1B">
            <w:r>
              <w:t>Togo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TK</w:t>
            </w:r>
          </w:p>
        </w:tc>
        <w:tc>
          <w:tcPr>
            <w:tcW w:w="4320" w:type="dxa"/>
          </w:tcPr>
          <w:p w:rsidR="00B1638D" w:rsidRDefault="00EE5E1B">
            <w:r>
              <w:t>Tokelau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TO</w:t>
            </w:r>
          </w:p>
        </w:tc>
        <w:tc>
          <w:tcPr>
            <w:tcW w:w="4320" w:type="dxa"/>
          </w:tcPr>
          <w:p w:rsidR="00B1638D" w:rsidRDefault="00EE5E1B">
            <w:r>
              <w:t>Tonga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TT</w:t>
            </w:r>
          </w:p>
        </w:tc>
        <w:tc>
          <w:tcPr>
            <w:tcW w:w="4320" w:type="dxa"/>
          </w:tcPr>
          <w:p w:rsidR="00B1638D" w:rsidRDefault="00EE5E1B">
            <w:r>
              <w:t>Trinidad and Tobago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TN</w:t>
            </w:r>
          </w:p>
        </w:tc>
        <w:tc>
          <w:tcPr>
            <w:tcW w:w="4320" w:type="dxa"/>
          </w:tcPr>
          <w:p w:rsidR="00B1638D" w:rsidRDefault="00EE5E1B">
            <w:r>
              <w:t>Tunisia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TR</w:t>
            </w:r>
          </w:p>
        </w:tc>
        <w:tc>
          <w:tcPr>
            <w:tcW w:w="4320" w:type="dxa"/>
          </w:tcPr>
          <w:p w:rsidR="00B1638D" w:rsidRDefault="00EE5E1B">
            <w:r>
              <w:t>Turkey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TM</w:t>
            </w:r>
          </w:p>
        </w:tc>
        <w:tc>
          <w:tcPr>
            <w:tcW w:w="4320" w:type="dxa"/>
          </w:tcPr>
          <w:p w:rsidR="00B1638D" w:rsidRDefault="00EE5E1B">
            <w:r>
              <w:t>Turkmenistan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TC</w:t>
            </w:r>
          </w:p>
        </w:tc>
        <w:tc>
          <w:tcPr>
            <w:tcW w:w="4320" w:type="dxa"/>
          </w:tcPr>
          <w:p w:rsidR="00B1638D" w:rsidRDefault="00EE5E1B">
            <w:r>
              <w:t>Turks and Caicos Islands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TV</w:t>
            </w:r>
          </w:p>
        </w:tc>
        <w:tc>
          <w:tcPr>
            <w:tcW w:w="4320" w:type="dxa"/>
          </w:tcPr>
          <w:p w:rsidR="00B1638D" w:rsidRDefault="00EE5E1B">
            <w:r>
              <w:t>Tuvalu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UG</w:t>
            </w:r>
          </w:p>
        </w:tc>
        <w:tc>
          <w:tcPr>
            <w:tcW w:w="4320" w:type="dxa"/>
          </w:tcPr>
          <w:p w:rsidR="00B1638D" w:rsidRDefault="00EE5E1B">
            <w:r>
              <w:t>Uganda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UA</w:t>
            </w:r>
          </w:p>
        </w:tc>
        <w:tc>
          <w:tcPr>
            <w:tcW w:w="4320" w:type="dxa"/>
          </w:tcPr>
          <w:p w:rsidR="00B1638D" w:rsidRDefault="00EE5E1B">
            <w:r>
              <w:t>Ukraine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AE</w:t>
            </w:r>
          </w:p>
        </w:tc>
        <w:tc>
          <w:tcPr>
            <w:tcW w:w="4320" w:type="dxa"/>
          </w:tcPr>
          <w:p w:rsidR="00B1638D" w:rsidRDefault="00EE5E1B">
            <w:r>
              <w:t>United Arab Emirates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GB</w:t>
            </w:r>
          </w:p>
        </w:tc>
        <w:tc>
          <w:tcPr>
            <w:tcW w:w="4320" w:type="dxa"/>
          </w:tcPr>
          <w:p w:rsidR="00B1638D" w:rsidRDefault="00EE5E1B">
            <w:r>
              <w:t>United Kingdom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US</w:t>
            </w:r>
          </w:p>
        </w:tc>
        <w:tc>
          <w:tcPr>
            <w:tcW w:w="4320" w:type="dxa"/>
          </w:tcPr>
          <w:p w:rsidR="00B1638D" w:rsidRDefault="00EE5E1B">
            <w:r>
              <w:t>United States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UY</w:t>
            </w:r>
          </w:p>
        </w:tc>
        <w:tc>
          <w:tcPr>
            <w:tcW w:w="4320" w:type="dxa"/>
          </w:tcPr>
          <w:p w:rsidR="00B1638D" w:rsidRDefault="00EE5E1B">
            <w:r>
              <w:t>Uruguay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UZ</w:t>
            </w:r>
          </w:p>
        </w:tc>
        <w:tc>
          <w:tcPr>
            <w:tcW w:w="4320" w:type="dxa"/>
          </w:tcPr>
          <w:p w:rsidR="00B1638D" w:rsidRDefault="00EE5E1B">
            <w:r>
              <w:t>Uzbekistan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VU</w:t>
            </w:r>
          </w:p>
        </w:tc>
        <w:tc>
          <w:tcPr>
            <w:tcW w:w="4320" w:type="dxa"/>
          </w:tcPr>
          <w:p w:rsidR="00B1638D" w:rsidRDefault="00EE5E1B">
            <w:r>
              <w:t>Vanuatu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VA</w:t>
            </w:r>
          </w:p>
        </w:tc>
        <w:tc>
          <w:tcPr>
            <w:tcW w:w="4320" w:type="dxa"/>
          </w:tcPr>
          <w:p w:rsidR="00B1638D" w:rsidRDefault="00EE5E1B">
            <w:r>
              <w:t>Vatican City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VE</w:t>
            </w:r>
          </w:p>
        </w:tc>
        <w:tc>
          <w:tcPr>
            <w:tcW w:w="4320" w:type="dxa"/>
          </w:tcPr>
          <w:p w:rsidR="00B1638D" w:rsidRDefault="00EE5E1B">
            <w:r>
              <w:t>Venezuela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VN</w:t>
            </w:r>
          </w:p>
        </w:tc>
        <w:tc>
          <w:tcPr>
            <w:tcW w:w="4320" w:type="dxa"/>
          </w:tcPr>
          <w:p w:rsidR="00B1638D" w:rsidRDefault="00EE5E1B">
            <w:r>
              <w:t>Vietnam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WF</w:t>
            </w:r>
          </w:p>
        </w:tc>
        <w:tc>
          <w:tcPr>
            <w:tcW w:w="4320" w:type="dxa"/>
          </w:tcPr>
          <w:p w:rsidR="00B1638D" w:rsidRDefault="00EE5E1B">
            <w:r>
              <w:t>Wallis and Futuna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EH</w:t>
            </w:r>
          </w:p>
        </w:tc>
        <w:tc>
          <w:tcPr>
            <w:tcW w:w="4320" w:type="dxa"/>
          </w:tcPr>
          <w:p w:rsidR="00B1638D" w:rsidRDefault="00EE5E1B">
            <w:r>
              <w:t>Western Sahara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YE</w:t>
            </w:r>
          </w:p>
        </w:tc>
        <w:tc>
          <w:tcPr>
            <w:tcW w:w="4320" w:type="dxa"/>
          </w:tcPr>
          <w:p w:rsidR="00B1638D" w:rsidRDefault="00EE5E1B">
            <w:r>
              <w:t>Yemen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ZM</w:t>
            </w:r>
          </w:p>
        </w:tc>
        <w:tc>
          <w:tcPr>
            <w:tcW w:w="4320" w:type="dxa"/>
          </w:tcPr>
          <w:p w:rsidR="00B1638D" w:rsidRDefault="00EE5E1B">
            <w:r>
              <w:t>Zambia</w:t>
            </w:r>
          </w:p>
        </w:tc>
      </w:tr>
      <w:tr w:rsidR="00B1638D">
        <w:tc>
          <w:tcPr>
            <w:tcW w:w="4320" w:type="dxa"/>
          </w:tcPr>
          <w:p w:rsidR="00B1638D" w:rsidRDefault="00EE5E1B">
            <w:r>
              <w:t>ZW</w:t>
            </w:r>
          </w:p>
        </w:tc>
        <w:tc>
          <w:tcPr>
            <w:tcW w:w="4320" w:type="dxa"/>
          </w:tcPr>
          <w:p w:rsidR="00B1638D" w:rsidRDefault="00EE5E1B">
            <w:r>
              <w:t>Zimbabwe</w:t>
            </w:r>
          </w:p>
        </w:tc>
      </w:tr>
    </w:tbl>
    <w:p w:rsidR="00EE5E1B" w:rsidRDefault="00EE5E1B"/>
    <w:sectPr w:rsidR="00EE5E1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hruti">
    <w:altName w:val="Cambria Math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2207C7A"/>
    <w:multiLevelType w:val="hybridMultilevel"/>
    <w:tmpl w:val="A314A0A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ED678D"/>
    <w:multiLevelType w:val="hybridMultilevel"/>
    <w:tmpl w:val="97E4758C"/>
    <w:lvl w:ilvl="0" w:tplc="88466094">
      <w:numFmt w:val="bullet"/>
      <w:lvlText w:val="-"/>
      <w:lvlJc w:val="left"/>
      <w:pPr>
        <w:ind w:left="405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>
    <w:useFELayout/>
  </w:compat>
  <w:rsids>
    <w:rsidRoot w:val="00B47730"/>
    <w:rsid w:val="00034616"/>
    <w:rsid w:val="0006063C"/>
    <w:rsid w:val="000959FE"/>
    <w:rsid w:val="0015074B"/>
    <w:rsid w:val="00244992"/>
    <w:rsid w:val="0029639D"/>
    <w:rsid w:val="00326F90"/>
    <w:rsid w:val="00425D49"/>
    <w:rsid w:val="00426124"/>
    <w:rsid w:val="00465F16"/>
    <w:rsid w:val="005A1205"/>
    <w:rsid w:val="006E14B6"/>
    <w:rsid w:val="006E6F1E"/>
    <w:rsid w:val="00AA1D8D"/>
    <w:rsid w:val="00B05C39"/>
    <w:rsid w:val="00B1638D"/>
    <w:rsid w:val="00B47730"/>
    <w:rsid w:val="00CB0664"/>
    <w:rsid w:val="00D22A6B"/>
    <w:rsid w:val="00E07878"/>
    <w:rsid w:val="00EE1684"/>
    <w:rsid w:val="00EE5E1B"/>
    <w:rsid w:val="00F72342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A6B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LightList1">
    <w:name w:val="Light List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1">
    <w:name w:val="Light Grid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1">
    <w:name w:val="Medium Shading 1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1">
    <w:name w:val="Medium List 1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-Accent11">
    <w:name w:val="Medium List 1 - Accent 1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1">
    <w:name w:val="Medium List 2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1">
    <w:name w:val="Medium Grid 1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1">
    <w:name w:val="Medium Grid 2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1">
    <w:name w:val="Medium Grid 3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1">
    <w:name w:val="Dark List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1">
    <w:name w:val="Colorful Shading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1">
    <w:name w:val="Colorful List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1">
    <w:name w:val="Colorful Grid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6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7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4714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Girish Thacker</cp:lastModifiedBy>
  <cp:revision>9</cp:revision>
  <cp:lastPrinted>2024-12-16T05:16:00Z</cp:lastPrinted>
  <dcterms:created xsi:type="dcterms:W3CDTF">2013-12-23T23:15:00Z</dcterms:created>
  <dcterms:modified xsi:type="dcterms:W3CDTF">2024-12-16T05:24:00Z</dcterms:modified>
  <cp:category/>
</cp:coreProperties>
</file>